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Estrich </w:t>
            </w:r>
          </w:p>
          <w:p>
            <w:pPr>
              <w:spacing w:before="0" w:after="0" w:line="240" w:lineRule="auto"/>
            </w:pPr>
            <w:r>
              <w:t>DG </w:t>
            </w:r>
          </w:p>
          <w:p>
            <w:pPr>
              <w:spacing w:before="0" w:after="0" w:line="240" w:lineRule="auto"/>
            </w:pPr>
            <w:r>
              <w:t>Anschlagkitt </w:t>
            </w:r>
          </w:p>
        </w:tc>
        <w:tc>
          <w:p>
            <w:pPr>
              <w:spacing w:before="0" w:after="0" w:line="240" w:lineRule="auto"/>
            </w:pPr>
            <w:r>
              <w:t>Türrahmen </w:t>
            </w:r>
          </w:p>
        </w:tc>
        <w:tc>
          <w:p>
            <w:pPr>
              <w:spacing w:before="0" w:after="0" w:line="240" w:lineRule="auto"/>
            </w:pPr>
            <w:r>
              <w:t>Anschlagkitt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76197513" name="a03dd4e0-b560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99531949" name="a03dd4e0-b560-11f0-ac7b-39367eb00651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Estrich </w:t>
            </w:r>
          </w:p>
          <w:p>
            <w:pPr>
              <w:spacing w:before="0" w:after="0" w:line="240" w:lineRule="auto"/>
            </w:pPr>
            <w:r>
              <w:t>DG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Abdichtungsbahn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7081328" name="d866f7c0-b560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66253509" name="d866f7c0-b560-11f0-ac7b-39367eb00651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Estrich </w:t>
            </w:r>
          </w:p>
          <w:p>
            <w:pPr>
              <w:spacing w:before="0" w:after="0" w:line="240" w:lineRule="auto"/>
            </w:pPr>
            <w:r>
              <w:t>DG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85190626" name="f8fc2f50-b560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9819656" name="f8fc2f50-b560-11f0-ac7b-39367eb0065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Estrich </w:t>
            </w:r>
          </w:p>
          <w:p>
            <w:pPr>
              <w:spacing w:before="0" w:after="0" w:line="240" w:lineRule="auto"/>
            </w:pPr>
            <w:r>
              <w:t>DG </w:t>
            </w:r>
          </w:p>
          <w:p>
            <w:pPr>
              <w:spacing w:before="0" w:after="0" w:line="240" w:lineRule="auto"/>
            </w:pPr>
            <w:r>
              <w:t>Dachgauben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68616319" name="1c1c3070-b561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91535626" name="1c1c3070-b561-11f0-ac7b-39367eb00651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Estrich </w:t>
            </w:r>
          </w:p>
          <w:p>
            <w:pPr>
              <w:spacing w:before="0" w:after="0" w:line="240" w:lineRule="auto"/>
            </w:pPr>
            <w:r>
              <w:t>DG </w:t>
            </w:r>
          </w:p>
          <w:p>
            <w:pPr>
              <w:spacing w:before="0" w:after="0" w:line="240" w:lineRule="auto"/>
            </w:pPr>
            <w:r>
              <w:t>Dachstuhl </w:t>
            </w:r>
          </w:p>
        </w:tc>
        <w:tc>
          <w:p>
            <w:pPr>
              <w:spacing w:before="0" w:after="0" w:line="240" w:lineRule="auto"/>
            </w:pPr>
            <w:r>
              <w:t>Dachstuhl </w:t>
            </w:r>
          </w:p>
        </w:tc>
        <w:tc>
          <w:p>
            <w:pPr>
              <w:spacing w:before="0" w:after="0" w:line="240" w:lineRule="auto"/>
            </w:pPr>
            <w:r>
              <w:t>Holzschutzmittel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42319820" name="649c1090-b561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04775124" name="649c1090-b561-11f0-ac7b-39367eb0065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Holzschutzmittel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Estrich </w:t>
            </w:r>
          </w:p>
          <w:p>
            <w:pPr>
              <w:spacing w:before="0" w:after="0" w:line="240" w:lineRule="auto"/>
            </w:pPr>
            <w:r>
              <w:t>DG 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</w:tc>
        <w:tc>
          <w:p>
            <w:pPr>
              <w:spacing w:before="0" w:after="0" w:line="240" w:lineRule="auto"/>
            </w:pPr>
            <w:r>
              <w:t>Fallrohr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67991613" name="a0257570-b561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39179248" name="a0257570-b561-11f0-ac7b-39367eb00651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Estrich </w:t>
            </w:r>
          </w:p>
          <w:p>
            <w:pPr>
              <w:spacing w:before="0" w:after="0" w:line="240" w:lineRule="auto"/>
            </w:pPr>
            <w:r>
              <w:t>DG 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Bodendämmung </w:t>
            </w:r>
          </w:p>
        </w:tc>
        <w:tc>
          <w:p>
            <w:pPr>
              <w:spacing w:before="0" w:after="0" w:line="240" w:lineRule="auto"/>
            </w:pPr>
            <w:r>
              <w:t>EPS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84461518" name="bb1499b0-b561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45480338" name="bb1499b0-b561-11f0-ac7b-39367eb00651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FCKW</w:t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Estrich </w:t>
            </w:r>
          </w:p>
          <w:p>
            <w:pPr>
              <w:spacing w:before="0" w:after="0" w:line="240" w:lineRule="auto"/>
            </w:pPr>
            <w:r>
              <w:t>DG 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</w:tc>
        <w:tc>
          <w:p>
            <w:pPr>
              <w:spacing w:before="0" w:after="0" w:line="240" w:lineRule="auto"/>
            </w:pPr>
            <w:r>
              <w:t>Unterdach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2138899" name="d8f0a4b0-b561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43672390" name="d8f0a4b0-b561-11f0-ac7b-39367eb00651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Sonnenstrasse 3, 9243 Jonschwil</w:t>
          </w:r>
        </w:p>
        <w:p>
          <w:pPr>
            <w:spacing w:before="0" w:after="0"/>
          </w:pPr>
          <w:r>
            <w:t>559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